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FDEDC2" w14:textId="77777777" w:rsidR="00B37E92" w:rsidRDefault="00B37E92" w:rsidP="00B37E92">
      <w:pPr>
        <w:spacing w:after="0" w:line="240" w:lineRule="auto"/>
        <w:jc w:val="center"/>
        <w:rPr>
          <w:rFonts w:ascii="Times New Roman" w:hAnsi="Times New Roman" w:cs="Times New Roman"/>
          <w:b/>
          <w:sz w:val="28"/>
          <w:szCs w:val="28"/>
        </w:rPr>
      </w:pPr>
      <w:r w:rsidRPr="00B37E92">
        <w:rPr>
          <w:rFonts w:ascii="Times New Roman" w:hAnsi="Times New Roman" w:cs="Times New Roman"/>
          <w:b/>
          <w:sz w:val="28"/>
          <w:szCs w:val="28"/>
        </w:rPr>
        <w:t>SUPPLY</w:t>
      </w:r>
      <w:r w:rsidRPr="00B37E92">
        <w:rPr>
          <w:rFonts w:ascii="Times New Roman" w:hAnsi="Times New Roman" w:cs="Times New Roman"/>
          <w:sz w:val="28"/>
          <w:szCs w:val="28"/>
        </w:rPr>
        <w:t xml:space="preserve"> </w:t>
      </w:r>
      <w:r w:rsidRPr="00B37E92">
        <w:rPr>
          <w:rFonts w:ascii="Times New Roman" w:hAnsi="Times New Roman" w:cs="Times New Roman"/>
          <w:b/>
          <w:sz w:val="28"/>
          <w:szCs w:val="28"/>
        </w:rPr>
        <w:t>CONTRACT</w:t>
      </w:r>
    </w:p>
    <w:p w14:paraId="4D9AC403" w14:textId="78C7D775" w:rsidR="00094F0F" w:rsidRPr="00094F0F" w:rsidRDefault="00094F0F" w:rsidP="00B37E92">
      <w:pPr>
        <w:spacing w:after="0" w:line="240" w:lineRule="auto"/>
        <w:jc w:val="center"/>
        <w:rPr>
          <w:rFonts w:ascii="Times New Roman" w:hAnsi="Times New Roman" w:cs="Times New Roman"/>
          <w:sz w:val="28"/>
          <w:szCs w:val="28"/>
        </w:rPr>
      </w:pPr>
      <w:r w:rsidRPr="00094F0F">
        <w:rPr>
          <w:rStyle w:val="Strong"/>
          <w:rFonts w:ascii="Times New Roman" w:hAnsi="Times New Roman" w:cs="Times New Roman"/>
          <w:sz w:val="28"/>
          <w:szCs w:val="28"/>
          <w:lang w:val="en-GB"/>
        </w:rPr>
        <w:t xml:space="preserve">Procurement of equipment for </w:t>
      </w:r>
      <w:r w:rsidR="00C26C64">
        <w:rPr>
          <w:rStyle w:val="Strong"/>
          <w:rFonts w:ascii="Times New Roman" w:hAnsi="Times New Roman" w:cs="Times New Roman"/>
          <w:sz w:val="28"/>
          <w:szCs w:val="28"/>
          <w:lang w:val="en-GB"/>
        </w:rPr>
        <w:t xml:space="preserve">Experimental Demonstration </w:t>
      </w:r>
      <w:r w:rsidRPr="00094F0F">
        <w:rPr>
          <w:rStyle w:val="Strong"/>
          <w:rFonts w:ascii="Times New Roman" w:hAnsi="Times New Roman" w:cs="Times New Roman"/>
          <w:sz w:val="28"/>
          <w:szCs w:val="28"/>
          <w:lang w:val="en-GB"/>
        </w:rPr>
        <w:t>centre for Turbot farming</w:t>
      </w:r>
    </w:p>
    <w:p w14:paraId="65971340" w14:textId="77777777" w:rsidR="00B37E92" w:rsidRDefault="00B37E92" w:rsidP="00B37E92">
      <w:pPr>
        <w:spacing w:after="0" w:line="240" w:lineRule="auto"/>
        <w:jc w:val="center"/>
        <w:rPr>
          <w:rFonts w:ascii="Times New Roman" w:hAnsi="Times New Roman" w:cs="Times New Roman"/>
        </w:rPr>
      </w:pPr>
      <w:r w:rsidRPr="00B37E92">
        <w:rPr>
          <w:rFonts w:ascii="Times New Roman" w:hAnsi="Times New Roman" w:cs="Times New Roman"/>
          <w:b/>
          <w:bCs/>
        </w:rPr>
        <w:t>No</w:t>
      </w:r>
      <w:r w:rsidRPr="00B37E92">
        <w:rPr>
          <w:rFonts w:ascii="Times New Roman" w:hAnsi="Times New Roman" w:cs="Times New Roman"/>
        </w:rPr>
        <w:t xml:space="preserve"> &lt;[</w:t>
      </w:r>
      <w:r w:rsidRPr="00B37E92">
        <w:rPr>
          <w:rFonts w:ascii="Times New Roman" w:hAnsi="Times New Roman" w:cs="Times New Roman"/>
          <w:highlight w:val="yellow"/>
        </w:rPr>
        <w:t>Contract number</w:t>
      </w:r>
      <w:r w:rsidRPr="00B37E92">
        <w:rPr>
          <w:rFonts w:ascii="Times New Roman" w:hAnsi="Times New Roman" w:cs="Times New Roman"/>
        </w:rPr>
        <w:t>]&gt;</w:t>
      </w:r>
    </w:p>
    <w:p w14:paraId="06943123" w14:textId="77777777" w:rsidR="00391397" w:rsidRDefault="00391397" w:rsidP="00B37E92">
      <w:pPr>
        <w:spacing w:after="0" w:line="240" w:lineRule="auto"/>
        <w:jc w:val="center"/>
        <w:rPr>
          <w:rFonts w:ascii="Times New Roman" w:hAnsi="Times New Roman" w:cs="Times New Roman"/>
        </w:rPr>
      </w:pPr>
    </w:p>
    <w:p w14:paraId="3BECEDE5" w14:textId="77777777" w:rsidR="00391397" w:rsidRPr="00B37E92" w:rsidRDefault="00391397" w:rsidP="00B37E92">
      <w:pPr>
        <w:spacing w:after="0" w:line="240" w:lineRule="auto"/>
        <w:jc w:val="center"/>
        <w:rPr>
          <w:rFonts w:ascii="Times New Roman" w:hAnsi="Times New Roman" w:cs="Times New Roman"/>
        </w:rPr>
      </w:pPr>
    </w:p>
    <w:p w14:paraId="6FCA6E0A" w14:textId="77777777" w:rsidR="00B37E92" w:rsidRPr="00B37E92" w:rsidRDefault="00B37E92" w:rsidP="00B37E92">
      <w:pPr>
        <w:spacing w:after="0" w:line="240" w:lineRule="auto"/>
        <w:rPr>
          <w:rFonts w:ascii="Times New Roman" w:hAnsi="Times New Roman" w:cs="Times New Roman"/>
        </w:rPr>
      </w:pPr>
    </w:p>
    <w:p w14:paraId="43EC7623" w14:textId="77777777" w:rsidR="00B37E92" w:rsidRPr="00B37E92" w:rsidRDefault="00B37E92" w:rsidP="00B37E92">
      <w:pPr>
        <w:spacing w:after="0" w:line="240" w:lineRule="auto"/>
        <w:jc w:val="center"/>
        <w:rPr>
          <w:rFonts w:ascii="Times New Roman" w:hAnsi="Times New Roman" w:cs="Times New Roman"/>
          <w:b/>
          <w:bCs/>
        </w:rPr>
      </w:pPr>
      <w:r w:rsidRPr="00B37E92">
        <w:rPr>
          <w:rFonts w:ascii="Times New Roman" w:hAnsi="Times New Roman" w:cs="Times New Roman"/>
          <w:b/>
          <w:bCs/>
        </w:rPr>
        <w:t>Financed by INTERREG IPA CBC Croatia-Bosnia and Herzegovina-Montenegro Programme, 2021-2027</w:t>
      </w:r>
    </w:p>
    <w:p w14:paraId="617CE3F8" w14:textId="77777777" w:rsidR="00B37E92" w:rsidRPr="00B37E92" w:rsidRDefault="00B37E92" w:rsidP="00B37E92">
      <w:pPr>
        <w:spacing w:after="0" w:line="240" w:lineRule="auto"/>
        <w:rPr>
          <w:rFonts w:ascii="Times New Roman" w:hAnsi="Times New Roman" w:cs="Times New Roman"/>
        </w:rPr>
      </w:pPr>
    </w:p>
    <w:p w14:paraId="0F429755" w14:textId="386EECD0" w:rsidR="00B37E92" w:rsidRPr="00B37E92" w:rsidRDefault="00B37E92" w:rsidP="00B37E92">
      <w:pPr>
        <w:spacing w:after="0" w:line="240" w:lineRule="auto"/>
        <w:rPr>
          <w:rFonts w:ascii="Times New Roman" w:hAnsi="Times New Roman" w:cs="Times New Roman"/>
        </w:rPr>
      </w:pPr>
      <w:r w:rsidRPr="00B37E92">
        <w:rPr>
          <w:rFonts w:ascii="Times New Roman" w:hAnsi="Times New Roman" w:cs="Times New Roman"/>
          <w:b/>
          <w:bCs/>
        </w:rPr>
        <w:t>Project title</w:t>
      </w:r>
      <w:r w:rsidRPr="00B37E92">
        <w:rPr>
          <w:rFonts w:ascii="Times New Roman" w:hAnsi="Times New Roman" w:cs="Times New Roman"/>
        </w:rPr>
        <w:t>: Enhancing Cross-Border Blue Growth: Fostering Innovation and Cooperation for Competitive Entrepreneurship” - BLUECONNECT</w:t>
      </w:r>
    </w:p>
    <w:p w14:paraId="08B4637C" w14:textId="77777777" w:rsidR="00B37E92" w:rsidRPr="00B37E92" w:rsidRDefault="00B37E92" w:rsidP="00B37E92">
      <w:pPr>
        <w:spacing w:after="0" w:line="240" w:lineRule="auto"/>
        <w:rPr>
          <w:rFonts w:ascii="Times New Roman" w:hAnsi="Times New Roman" w:cs="Times New Roman"/>
        </w:rPr>
      </w:pPr>
    </w:p>
    <w:p w14:paraId="0B594A17" w14:textId="5FED0D9C" w:rsidR="00B37E92" w:rsidRPr="00B37E92" w:rsidRDefault="00B37E92" w:rsidP="00B37E92">
      <w:pPr>
        <w:spacing w:after="0" w:line="240" w:lineRule="auto"/>
        <w:rPr>
          <w:rFonts w:ascii="Times New Roman" w:hAnsi="Times New Roman" w:cs="Times New Roman"/>
        </w:rPr>
      </w:pPr>
      <w:r w:rsidRPr="00B37E92">
        <w:rPr>
          <w:rFonts w:ascii="Times New Roman" w:hAnsi="Times New Roman" w:cs="Times New Roman"/>
          <w:b/>
          <w:bCs/>
        </w:rPr>
        <w:t>Project ID and acronym</w:t>
      </w:r>
      <w:r w:rsidRPr="00B37E92">
        <w:rPr>
          <w:rFonts w:ascii="Times New Roman" w:hAnsi="Times New Roman" w:cs="Times New Roman"/>
        </w:rPr>
        <w:t>: HR-BA-ME002</w:t>
      </w:r>
      <w:r>
        <w:rPr>
          <w:rFonts w:ascii="Times New Roman" w:hAnsi="Times New Roman" w:cs="Times New Roman"/>
        </w:rPr>
        <w:t>4</w:t>
      </w:r>
      <w:r w:rsidRPr="00B37E92">
        <w:rPr>
          <w:rFonts w:ascii="Times New Roman" w:hAnsi="Times New Roman" w:cs="Times New Roman"/>
        </w:rPr>
        <w:t xml:space="preserve">1 – </w:t>
      </w:r>
      <w:r>
        <w:rPr>
          <w:rFonts w:ascii="Times New Roman" w:hAnsi="Times New Roman" w:cs="Times New Roman"/>
        </w:rPr>
        <w:t>BLUECONNECT</w:t>
      </w:r>
    </w:p>
    <w:p w14:paraId="7B7C171D" w14:textId="77777777" w:rsidR="00B37E92" w:rsidRPr="00B37E92" w:rsidRDefault="00B37E92" w:rsidP="00B37E92">
      <w:pPr>
        <w:spacing w:after="0" w:line="240" w:lineRule="auto"/>
        <w:rPr>
          <w:rFonts w:ascii="Times New Roman" w:hAnsi="Times New Roman" w:cs="Times New Roman"/>
        </w:rPr>
      </w:pPr>
    </w:p>
    <w:p w14:paraId="628FADAB" w14:textId="77777777" w:rsidR="00B37E92" w:rsidRDefault="00B37E92" w:rsidP="00B37E92">
      <w:pPr>
        <w:rPr>
          <w:rFonts w:ascii="Times New Roman" w:hAnsi="Times New Roman" w:cs="Times New Roman"/>
        </w:rPr>
      </w:pPr>
    </w:p>
    <w:p w14:paraId="6045F1DE" w14:textId="77777777" w:rsidR="003F7FB5" w:rsidRPr="00B37E92" w:rsidRDefault="003F7FB5" w:rsidP="00B37E92">
      <w:pPr>
        <w:spacing w:after="0" w:line="240" w:lineRule="auto"/>
        <w:rPr>
          <w:rFonts w:ascii="Times New Roman" w:hAnsi="Times New Roman" w:cs="Times New Roman"/>
        </w:rPr>
      </w:pPr>
    </w:p>
    <w:p w14:paraId="3D0655F5" w14:textId="77777777" w:rsidR="00B37E92" w:rsidRPr="00B37E92" w:rsidRDefault="00B37E92" w:rsidP="00B37E92">
      <w:pPr>
        <w:spacing w:after="0" w:line="240" w:lineRule="auto"/>
        <w:jc w:val="center"/>
        <w:rPr>
          <w:rFonts w:ascii="Times New Roman" w:hAnsi="Times New Roman" w:cs="Times New Roman"/>
          <w:b/>
          <w:sz w:val="28"/>
          <w:szCs w:val="28"/>
        </w:rPr>
      </w:pPr>
      <w:r w:rsidRPr="00B37E92">
        <w:rPr>
          <w:rFonts w:ascii="Times New Roman" w:hAnsi="Times New Roman" w:cs="Times New Roman"/>
          <w:b/>
          <w:sz w:val="28"/>
          <w:szCs w:val="28"/>
        </w:rPr>
        <w:t>MAIN CONDITIONS</w:t>
      </w:r>
    </w:p>
    <w:p w14:paraId="371C73DE" w14:textId="77777777" w:rsidR="00B37E92" w:rsidRPr="00B37E92" w:rsidRDefault="00B37E92" w:rsidP="00B37E92">
      <w:pPr>
        <w:spacing w:after="0" w:line="240" w:lineRule="auto"/>
        <w:rPr>
          <w:rFonts w:ascii="Times New Roman" w:hAnsi="Times New Roman" w:cs="Times New Roman"/>
          <w:b/>
          <w:bCs/>
        </w:rPr>
      </w:pPr>
    </w:p>
    <w:p w14:paraId="64D60492" w14:textId="77777777" w:rsidR="00B37E92" w:rsidRPr="00B37E92" w:rsidRDefault="00B37E92" w:rsidP="00B37E92">
      <w:pPr>
        <w:spacing w:after="0"/>
        <w:rPr>
          <w:rFonts w:ascii="Times New Roman" w:hAnsi="Times New Roman" w:cs="Times New Roman"/>
          <w:b/>
          <w:bCs/>
          <w:color w:val="000000"/>
          <w:szCs w:val="24"/>
          <w:shd w:val="clear" w:color="auto" w:fill="FFFFFF"/>
        </w:rPr>
      </w:pPr>
      <w:r w:rsidRPr="00B37E92">
        <w:rPr>
          <w:rFonts w:ascii="Times New Roman" w:hAnsi="Times New Roman" w:cs="Times New Roman"/>
          <w:b/>
          <w:bCs/>
          <w:color w:val="000000"/>
          <w:szCs w:val="24"/>
          <w:shd w:val="clear" w:color="auto" w:fill="FFFFFF"/>
        </w:rPr>
        <w:t>University of Montenegro - Institute of Marine Biology Kotor</w:t>
      </w:r>
    </w:p>
    <w:p w14:paraId="017A3840" w14:textId="77777777" w:rsidR="00B37E92" w:rsidRPr="00B37E92" w:rsidRDefault="00B37E92" w:rsidP="00B37E92">
      <w:pPr>
        <w:spacing w:after="0"/>
        <w:rPr>
          <w:rFonts w:ascii="Times New Roman" w:hAnsi="Times New Roman" w:cs="Times New Roman"/>
          <w:color w:val="000000"/>
          <w:szCs w:val="24"/>
          <w:shd w:val="clear" w:color="auto" w:fill="FFFFFF"/>
        </w:rPr>
      </w:pPr>
      <w:r w:rsidRPr="00B37E92">
        <w:rPr>
          <w:rFonts w:ascii="Times New Roman" w:hAnsi="Times New Roman" w:cs="Times New Roman"/>
          <w:color w:val="000000"/>
          <w:szCs w:val="24"/>
          <w:shd w:val="clear" w:color="auto" w:fill="FFFFFF"/>
        </w:rPr>
        <w:t>Put I Bokeljske brigade 68</w:t>
      </w:r>
    </w:p>
    <w:p w14:paraId="48CC8F3F" w14:textId="77777777" w:rsidR="00B37E92" w:rsidRPr="00B37E92" w:rsidRDefault="00B37E92" w:rsidP="00B37E92">
      <w:pPr>
        <w:spacing w:after="0"/>
        <w:rPr>
          <w:rFonts w:ascii="Times New Roman" w:hAnsi="Times New Roman" w:cs="Times New Roman"/>
          <w:color w:val="000000"/>
          <w:szCs w:val="24"/>
          <w:shd w:val="clear" w:color="auto" w:fill="FFFFFF"/>
        </w:rPr>
      </w:pPr>
      <w:r w:rsidRPr="00B37E92">
        <w:rPr>
          <w:rFonts w:ascii="Times New Roman" w:hAnsi="Times New Roman" w:cs="Times New Roman"/>
          <w:color w:val="000000"/>
          <w:szCs w:val="24"/>
          <w:shd w:val="clear" w:color="auto" w:fill="FFFFFF"/>
        </w:rPr>
        <w:t>85330 Kotor</w:t>
      </w:r>
    </w:p>
    <w:p w14:paraId="2A51DF02" w14:textId="77777777" w:rsidR="00B37E92" w:rsidRPr="00B37E92" w:rsidRDefault="00B37E92" w:rsidP="00B37E92">
      <w:pPr>
        <w:spacing w:after="0" w:line="240" w:lineRule="auto"/>
        <w:rPr>
          <w:rFonts w:ascii="Times New Roman" w:hAnsi="Times New Roman" w:cs="Times New Roman"/>
        </w:rPr>
      </w:pPr>
    </w:p>
    <w:p w14:paraId="21E50899" w14:textId="77777777" w:rsidR="00B37E92" w:rsidRPr="00B37E92" w:rsidRDefault="00B37E92" w:rsidP="00B37E92">
      <w:pPr>
        <w:spacing w:after="0" w:line="240" w:lineRule="auto"/>
        <w:rPr>
          <w:rFonts w:ascii="Times New Roman" w:hAnsi="Times New Roman" w:cs="Times New Roman"/>
        </w:rPr>
      </w:pPr>
      <w:r w:rsidRPr="00B37E92">
        <w:rPr>
          <w:rFonts w:ascii="Times New Roman" w:hAnsi="Times New Roman" w:cs="Times New Roman"/>
        </w:rPr>
        <w:t xml:space="preserve">(‘the contracting authority’), represented for the purposes of the signature of this contract by the authorized representative indicated in the respective field under “SIGNATURES” below </w:t>
      </w:r>
    </w:p>
    <w:p w14:paraId="6A87AA40" w14:textId="77777777" w:rsidR="00B37E92" w:rsidRPr="00B37E92" w:rsidRDefault="00B37E92" w:rsidP="00B37E92">
      <w:pPr>
        <w:spacing w:after="0" w:line="240" w:lineRule="auto"/>
        <w:rPr>
          <w:rFonts w:ascii="Times New Roman" w:hAnsi="Times New Roman" w:cs="Times New Roman"/>
        </w:rPr>
      </w:pPr>
      <w:r w:rsidRPr="00B37E92">
        <w:rPr>
          <w:rFonts w:ascii="Times New Roman" w:hAnsi="Times New Roman" w:cs="Times New Roman"/>
        </w:rPr>
        <w:t xml:space="preserve">of the one part, </w:t>
      </w:r>
    </w:p>
    <w:p w14:paraId="719B3CD4" w14:textId="77777777" w:rsidR="00B37E92" w:rsidRPr="00B37E92" w:rsidRDefault="00B37E92" w:rsidP="00B37E92">
      <w:pPr>
        <w:spacing w:after="0" w:line="240" w:lineRule="auto"/>
        <w:rPr>
          <w:rFonts w:ascii="Times New Roman" w:hAnsi="Times New Roman" w:cs="Times New Roman"/>
        </w:rPr>
      </w:pPr>
    </w:p>
    <w:p w14:paraId="6B797A36" w14:textId="77777777" w:rsidR="00B37E92" w:rsidRPr="00B37E92" w:rsidRDefault="00B37E92" w:rsidP="00B37E92">
      <w:pPr>
        <w:spacing w:after="0" w:line="240" w:lineRule="auto"/>
        <w:rPr>
          <w:rFonts w:ascii="Times New Roman" w:hAnsi="Times New Roman" w:cs="Times New Roman"/>
        </w:rPr>
      </w:pPr>
      <w:r w:rsidRPr="00B37E92">
        <w:rPr>
          <w:rFonts w:ascii="Times New Roman" w:hAnsi="Times New Roman" w:cs="Times New Roman"/>
        </w:rPr>
        <w:t>and</w:t>
      </w:r>
    </w:p>
    <w:p w14:paraId="2E526AB8" w14:textId="77777777" w:rsidR="00B37E92" w:rsidRPr="00B37E92" w:rsidRDefault="00B37E92" w:rsidP="00B37E92">
      <w:pPr>
        <w:spacing w:after="0" w:line="240" w:lineRule="auto"/>
        <w:rPr>
          <w:rFonts w:ascii="Times New Roman" w:hAnsi="Times New Roman" w:cs="Times New Roman"/>
        </w:rPr>
      </w:pPr>
    </w:p>
    <w:p w14:paraId="2AD4ED7C" w14:textId="77777777" w:rsidR="00B37E92" w:rsidRPr="00B37E92" w:rsidRDefault="00B37E92" w:rsidP="00B37E92">
      <w:pPr>
        <w:spacing w:after="0" w:line="240" w:lineRule="auto"/>
        <w:rPr>
          <w:rFonts w:ascii="Times New Roman" w:hAnsi="Times New Roman" w:cs="Times New Roman"/>
        </w:rPr>
      </w:pPr>
      <w:r w:rsidRPr="00B37E92">
        <w:rPr>
          <w:rFonts w:ascii="Times New Roman" w:hAnsi="Times New Roman" w:cs="Times New Roman"/>
        </w:rPr>
        <w:t>[</w:t>
      </w:r>
      <w:r w:rsidRPr="00B37E92">
        <w:rPr>
          <w:rFonts w:ascii="Times New Roman" w:hAnsi="Times New Roman" w:cs="Times New Roman"/>
          <w:highlight w:val="yellow"/>
        </w:rPr>
        <w:t>Contractor’s full official name</w:t>
      </w:r>
      <w:r w:rsidRPr="00B37E92">
        <w:rPr>
          <w:rFonts w:ascii="Times New Roman" w:hAnsi="Times New Roman" w:cs="Times New Roman"/>
        </w:rPr>
        <w:t>]</w:t>
      </w:r>
    </w:p>
    <w:p w14:paraId="45A78351" w14:textId="77777777" w:rsidR="00B37E92" w:rsidRPr="00B37E92" w:rsidRDefault="00B37E92" w:rsidP="00B37E92">
      <w:pPr>
        <w:spacing w:after="0" w:line="240" w:lineRule="auto"/>
        <w:rPr>
          <w:rFonts w:ascii="Times New Roman" w:hAnsi="Times New Roman" w:cs="Times New Roman"/>
        </w:rPr>
      </w:pPr>
      <w:r w:rsidRPr="00B37E92">
        <w:rPr>
          <w:rFonts w:ascii="Times New Roman" w:hAnsi="Times New Roman" w:cs="Times New Roman"/>
        </w:rPr>
        <w:t>Legal form: [</w:t>
      </w:r>
      <w:r w:rsidRPr="00B37E92">
        <w:rPr>
          <w:rFonts w:ascii="Times New Roman" w:hAnsi="Times New Roman" w:cs="Times New Roman"/>
          <w:highlight w:val="yellow"/>
        </w:rPr>
        <w:t>Contractor’s official legal form</w:t>
      </w:r>
      <w:r w:rsidRPr="00B37E92">
        <w:rPr>
          <w:rFonts w:ascii="Times New Roman" w:hAnsi="Times New Roman" w:cs="Times New Roman"/>
        </w:rPr>
        <w:t xml:space="preserve">] </w:t>
      </w:r>
    </w:p>
    <w:p w14:paraId="46658907" w14:textId="77777777" w:rsidR="00B37E92" w:rsidRPr="00B37E92" w:rsidRDefault="00B37E92" w:rsidP="00B37E92">
      <w:pPr>
        <w:spacing w:after="0" w:line="240" w:lineRule="auto"/>
        <w:rPr>
          <w:rFonts w:ascii="Times New Roman" w:hAnsi="Times New Roman" w:cs="Times New Roman"/>
        </w:rPr>
      </w:pPr>
      <w:r w:rsidRPr="00B37E92">
        <w:rPr>
          <w:rFonts w:ascii="Times New Roman" w:hAnsi="Times New Roman" w:cs="Times New Roman"/>
        </w:rPr>
        <w:t>Registration number: [</w:t>
      </w:r>
      <w:r w:rsidRPr="00B37E92">
        <w:rPr>
          <w:rFonts w:ascii="Times New Roman" w:hAnsi="Times New Roman" w:cs="Times New Roman"/>
          <w:highlight w:val="yellow"/>
        </w:rPr>
        <w:t>Contractor’s statutory registration number or ID or passport number</w:t>
      </w:r>
      <w:r w:rsidRPr="00B37E92">
        <w:rPr>
          <w:rFonts w:ascii="Times New Roman" w:hAnsi="Times New Roman" w:cs="Times New Roman"/>
        </w:rPr>
        <w:t xml:space="preserve">] </w:t>
      </w:r>
    </w:p>
    <w:p w14:paraId="404699C6" w14:textId="77777777" w:rsidR="00B37E92" w:rsidRPr="00B37E92" w:rsidRDefault="00B37E92" w:rsidP="00B37E92">
      <w:pPr>
        <w:spacing w:after="0" w:line="240" w:lineRule="auto"/>
        <w:rPr>
          <w:rFonts w:ascii="Times New Roman" w:hAnsi="Times New Roman" w:cs="Times New Roman"/>
          <w:highlight w:val="yellow"/>
        </w:rPr>
      </w:pPr>
      <w:r w:rsidRPr="00B37E92">
        <w:rPr>
          <w:rFonts w:ascii="Times New Roman" w:hAnsi="Times New Roman" w:cs="Times New Roman"/>
        </w:rPr>
        <w:t>Official address: [</w:t>
      </w:r>
      <w:r w:rsidRPr="00B37E92">
        <w:rPr>
          <w:rFonts w:ascii="Times New Roman" w:hAnsi="Times New Roman" w:cs="Times New Roman"/>
          <w:highlight w:val="yellow"/>
        </w:rPr>
        <w:t xml:space="preserve">Contractor’s full official address] </w:t>
      </w:r>
    </w:p>
    <w:p w14:paraId="6F861EAA" w14:textId="77777777" w:rsidR="00B37E92" w:rsidRPr="00B37E92" w:rsidRDefault="00B37E92" w:rsidP="00B37E92">
      <w:pPr>
        <w:spacing w:after="0" w:line="240" w:lineRule="auto"/>
        <w:rPr>
          <w:rFonts w:ascii="Times New Roman" w:hAnsi="Times New Roman" w:cs="Times New Roman"/>
        </w:rPr>
      </w:pPr>
      <w:r w:rsidRPr="00B37E92">
        <w:rPr>
          <w:rFonts w:ascii="Times New Roman" w:hAnsi="Times New Roman" w:cs="Times New Roman"/>
          <w:highlight w:val="yellow"/>
        </w:rPr>
        <w:t>VAT: [VAT registration number</w:t>
      </w:r>
      <w:r w:rsidRPr="00B37E92">
        <w:rPr>
          <w:rFonts w:ascii="Times New Roman" w:hAnsi="Times New Roman" w:cs="Times New Roman"/>
        </w:rPr>
        <w:t>]</w:t>
      </w:r>
    </w:p>
    <w:p w14:paraId="07534284" w14:textId="77777777" w:rsidR="00B37E92" w:rsidRPr="00B37E92" w:rsidRDefault="00B37E92" w:rsidP="00B37E92">
      <w:pPr>
        <w:spacing w:after="0" w:line="240" w:lineRule="auto"/>
        <w:rPr>
          <w:rFonts w:ascii="Times New Roman" w:hAnsi="Times New Roman" w:cs="Times New Roman"/>
        </w:rPr>
      </w:pPr>
    </w:p>
    <w:p w14:paraId="202B8504" w14:textId="77777777" w:rsidR="00B37E92" w:rsidRPr="00B37E92" w:rsidRDefault="00B37E92" w:rsidP="00B37E92">
      <w:pPr>
        <w:spacing w:after="0" w:line="240" w:lineRule="auto"/>
        <w:rPr>
          <w:rFonts w:ascii="Times New Roman" w:hAnsi="Times New Roman" w:cs="Times New Roman"/>
        </w:rPr>
      </w:pPr>
      <w:r w:rsidRPr="00B37E92">
        <w:rPr>
          <w:rFonts w:ascii="Times New Roman" w:hAnsi="Times New Roman" w:cs="Times New Roman"/>
        </w:rPr>
        <w:t xml:space="preserve">(‘the contractor’), represented for the purposes of signing this contract by the authorized representative indicated in the respective field under “SIGNATURES” below, </w:t>
      </w:r>
    </w:p>
    <w:p w14:paraId="409AB3BC" w14:textId="77777777" w:rsidR="00B37E92" w:rsidRPr="00B37E92" w:rsidRDefault="00B37E92" w:rsidP="00B37E92">
      <w:pPr>
        <w:spacing w:after="0" w:line="240" w:lineRule="auto"/>
        <w:rPr>
          <w:rFonts w:ascii="Times New Roman" w:hAnsi="Times New Roman" w:cs="Times New Roman"/>
        </w:rPr>
      </w:pPr>
      <w:r w:rsidRPr="00B37E92">
        <w:rPr>
          <w:rFonts w:ascii="Times New Roman" w:hAnsi="Times New Roman" w:cs="Times New Roman"/>
        </w:rPr>
        <w:t xml:space="preserve">on the other part, </w:t>
      </w:r>
    </w:p>
    <w:p w14:paraId="09EDFF81" w14:textId="77777777" w:rsidR="00B37E92" w:rsidRPr="00B37E92" w:rsidRDefault="00B37E92" w:rsidP="00B37E92">
      <w:pPr>
        <w:spacing w:after="0" w:line="240" w:lineRule="auto"/>
        <w:rPr>
          <w:rFonts w:ascii="Times New Roman" w:hAnsi="Times New Roman" w:cs="Times New Roman"/>
        </w:rPr>
      </w:pPr>
    </w:p>
    <w:p w14:paraId="0A6FA0ED" w14:textId="77777777" w:rsidR="00B37E92" w:rsidRPr="00B37E92" w:rsidRDefault="00B37E92" w:rsidP="00B37E92">
      <w:pPr>
        <w:spacing w:after="0" w:line="240" w:lineRule="auto"/>
        <w:rPr>
          <w:rFonts w:ascii="Times New Roman" w:hAnsi="Times New Roman" w:cs="Times New Roman"/>
          <w:b/>
          <w:bCs/>
        </w:rPr>
      </w:pPr>
      <w:r w:rsidRPr="00B37E92">
        <w:rPr>
          <w:rFonts w:ascii="Times New Roman" w:hAnsi="Times New Roman" w:cs="Times New Roman"/>
          <w:b/>
          <w:bCs/>
        </w:rPr>
        <w:t>HAVE AGREED as follows:</w:t>
      </w:r>
    </w:p>
    <w:p w14:paraId="777D6C40" w14:textId="77777777" w:rsidR="00B37E92" w:rsidRPr="00B37E92" w:rsidRDefault="00B37E92" w:rsidP="00B37E92">
      <w:pPr>
        <w:spacing w:after="0" w:line="240" w:lineRule="auto"/>
        <w:rPr>
          <w:rFonts w:ascii="Times New Roman" w:hAnsi="Times New Roman" w:cs="Times New Roman"/>
        </w:rPr>
      </w:pPr>
    </w:p>
    <w:p w14:paraId="21AED062" w14:textId="77777777" w:rsidR="00B37E92" w:rsidRPr="00B37E92" w:rsidRDefault="00B37E92" w:rsidP="00B37E92">
      <w:pPr>
        <w:spacing w:after="0" w:line="240" w:lineRule="auto"/>
        <w:rPr>
          <w:rFonts w:ascii="Times New Roman" w:hAnsi="Times New Roman" w:cs="Times New Roman"/>
          <w:b/>
          <w:bCs/>
        </w:rPr>
      </w:pPr>
      <w:r w:rsidRPr="00B37E92">
        <w:rPr>
          <w:rFonts w:ascii="Times New Roman" w:hAnsi="Times New Roman" w:cs="Times New Roman"/>
          <w:b/>
          <w:bCs/>
        </w:rPr>
        <w:t>1.</w:t>
      </w:r>
      <w:r w:rsidRPr="00B37E92">
        <w:rPr>
          <w:rFonts w:ascii="Times New Roman" w:hAnsi="Times New Roman" w:cs="Times New Roman"/>
          <w:b/>
          <w:bCs/>
        </w:rPr>
        <w:tab/>
        <w:t xml:space="preserve">Subject matter </w:t>
      </w:r>
    </w:p>
    <w:p w14:paraId="4A7D0044" w14:textId="77777777" w:rsidR="00B37E92" w:rsidRPr="00B37E92" w:rsidRDefault="00B37E92" w:rsidP="00B37E92">
      <w:pPr>
        <w:spacing w:after="0" w:line="240" w:lineRule="auto"/>
        <w:rPr>
          <w:rFonts w:ascii="Times New Roman" w:hAnsi="Times New Roman" w:cs="Times New Roman"/>
        </w:rPr>
      </w:pPr>
      <w:r w:rsidRPr="00B37E92">
        <w:rPr>
          <w:rFonts w:ascii="Times New Roman" w:hAnsi="Times New Roman" w:cs="Times New Roman"/>
        </w:rPr>
        <w:t>The title of this contract is: “[</w:t>
      </w:r>
      <w:r w:rsidRPr="00B37E92">
        <w:rPr>
          <w:rFonts w:ascii="Times New Roman" w:hAnsi="Times New Roman" w:cs="Times New Roman"/>
          <w:highlight w:val="yellow"/>
        </w:rPr>
        <w:t>insert title of the contract</w:t>
      </w:r>
      <w:r w:rsidRPr="00B37E92">
        <w:rPr>
          <w:rFonts w:ascii="Times New Roman" w:hAnsi="Times New Roman" w:cs="Times New Roman"/>
        </w:rPr>
        <w:t xml:space="preserve">].” </w:t>
      </w:r>
    </w:p>
    <w:p w14:paraId="3880012D" w14:textId="77777777" w:rsidR="00B37E92" w:rsidRPr="00B37E92" w:rsidRDefault="00B37E92" w:rsidP="00B37E92">
      <w:pPr>
        <w:spacing w:after="0" w:line="240" w:lineRule="auto"/>
        <w:rPr>
          <w:rFonts w:ascii="Times New Roman" w:hAnsi="Times New Roman" w:cs="Times New Roman"/>
        </w:rPr>
      </w:pPr>
    </w:p>
    <w:p w14:paraId="21B9F856" w14:textId="77777777" w:rsidR="00B37E92" w:rsidRPr="00B37E92" w:rsidRDefault="00B37E92" w:rsidP="00B37E92">
      <w:pPr>
        <w:spacing w:after="0" w:line="240" w:lineRule="auto"/>
        <w:rPr>
          <w:rFonts w:ascii="Times New Roman" w:hAnsi="Times New Roman" w:cs="Times New Roman"/>
        </w:rPr>
      </w:pPr>
      <w:r w:rsidRPr="00B37E92">
        <w:rPr>
          <w:rFonts w:ascii="Times New Roman" w:hAnsi="Times New Roman" w:cs="Times New Roman"/>
        </w:rPr>
        <w:lastRenderedPageBreak/>
        <w:t xml:space="preserve">The terms and conditions applying to this contract are laid down hereafter and in the special and general conditions and their annexes. They shall be deemed to form and be read and construed as an integral part of this contract in the order described in the special conditions. </w:t>
      </w:r>
    </w:p>
    <w:p w14:paraId="7678BEAD" w14:textId="77777777" w:rsidR="00B37E92" w:rsidRPr="00B37E92" w:rsidRDefault="00B37E92" w:rsidP="00B37E92">
      <w:pPr>
        <w:spacing w:after="0" w:line="240" w:lineRule="auto"/>
        <w:rPr>
          <w:rFonts w:ascii="Times New Roman" w:hAnsi="Times New Roman" w:cs="Times New Roman"/>
        </w:rPr>
      </w:pPr>
    </w:p>
    <w:p w14:paraId="1137DEF9" w14:textId="77777777" w:rsidR="00B37E92" w:rsidRPr="00B37E92" w:rsidRDefault="00B37E92" w:rsidP="00B37E92">
      <w:pPr>
        <w:spacing w:after="0" w:line="240" w:lineRule="auto"/>
        <w:rPr>
          <w:rFonts w:ascii="Times New Roman" w:hAnsi="Times New Roman" w:cs="Times New Roman"/>
          <w:b/>
          <w:bCs/>
        </w:rPr>
      </w:pPr>
      <w:r w:rsidRPr="00B37E92">
        <w:rPr>
          <w:rFonts w:ascii="Times New Roman" w:hAnsi="Times New Roman" w:cs="Times New Roman"/>
          <w:b/>
          <w:bCs/>
        </w:rPr>
        <w:t>2.</w:t>
      </w:r>
      <w:r w:rsidRPr="00B37E92">
        <w:rPr>
          <w:rFonts w:ascii="Times New Roman" w:hAnsi="Times New Roman" w:cs="Times New Roman"/>
          <w:b/>
          <w:bCs/>
        </w:rPr>
        <w:tab/>
        <w:t xml:space="preserve">Contract value </w:t>
      </w:r>
    </w:p>
    <w:p w14:paraId="2771AE21" w14:textId="26388AD8" w:rsidR="00B37E92" w:rsidRPr="00B37E92" w:rsidRDefault="00B37E92" w:rsidP="00B37E92">
      <w:pPr>
        <w:spacing w:after="0" w:line="240" w:lineRule="auto"/>
        <w:rPr>
          <w:rFonts w:ascii="Times New Roman" w:hAnsi="Times New Roman" w:cs="Times New Roman"/>
        </w:rPr>
      </w:pPr>
      <w:r w:rsidRPr="00B37E92">
        <w:rPr>
          <w:rFonts w:ascii="Times New Roman" w:hAnsi="Times New Roman" w:cs="Times New Roman"/>
        </w:rPr>
        <w:t>The maximum amount covering all purchases under this contract is Euro [</w:t>
      </w:r>
      <w:r w:rsidRPr="00B37E92">
        <w:rPr>
          <w:rFonts w:ascii="Times New Roman" w:hAnsi="Times New Roman" w:cs="Times New Roman"/>
          <w:highlight w:val="yellow"/>
        </w:rPr>
        <w:t>insert amount (insert amount in words)</w:t>
      </w:r>
      <w:r w:rsidRPr="00B37E92">
        <w:rPr>
          <w:rFonts w:ascii="Times New Roman" w:hAnsi="Times New Roman" w:cs="Times New Roman"/>
        </w:rPr>
        <w:t>] VAT</w:t>
      </w:r>
      <w:r>
        <w:rPr>
          <w:rFonts w:ascii="Times New Roman" w:hAnsi="Times New Roman" w:cs="Times New Roman"/>
        </w:rPr>
        <w:t xml:space="preserve"> </w:t>
      </w:r>
      <w:r w:rsidRPr="00B37E92">
        <w:rPr>
          <w:rFonts w:ascii="Times New Roman" w:hAnsi="Times New Roman" w:cs="Times New Roman"/>
        </w:rPr>
        <w:t>included</w:t>
      </w:r>
      <w:r>
        <w:rPr>
          <w:rFonts w:ascii="Times New Roman" w:hAnsi="Times New Roman" w:cs="Times New Roman"/>
        </w:rPr>
        <w:t>/VAT excluded</w:t>
      </w:r>
      <w:r w:rsidRPr="00B37E92">
        <w:rPr>
          <w:rFonts w:ascii="Times New Roman" w:hAnsi="Times New Roman" w:cs="Times New Roman"/>
        </w:rPr>
        <w:t>.</w:t>
      </w:r>
    </w:p>
    <w:p w14:paraId="4F320041" w14:textId="77777777" w:rsidR="00B37E92" w:rsidRPr="00B37E92" w:rsidRDefault="00B37E92" w:rsidP="00B37E92">
      <w:pPr>
        <w:spacing w:after="0" w:line="240" w:lineRule="auto"/>
        <w:rPr>
          <w:rFonts w:ascii="Times New Roman" w:hAnsi="Times New Roman" w:cs="Times New Roman"/>
        </w:rPr>
      </w:pPr>
    </w:p>
    <w:p w14:paraId="4C409667" w14:textId="77777777" w:rsidR="00B37E92" w:rsidRPr="00B37E92" w:rsidRDefault="00B37E92" w:rsidP="00B37E92">
      <w:pPr>
        <w:spacing w:after="0" w:line="240" w:lineRule="auto"/>
        <w:rPr>
          <w:rFonts w:ascii="Times New Roman" w:hAnsi="Times New Roman" w:cs="Times New Roman"/>
          <w:b/>
          <w:bCs/>
        </w:rPr>
      </w:pPr>
      <w:r w:rsidRPr="00B37E92">
        <w:rPr>
          <w:rFonts w:ascii="Times New Roman" w:hAnsi="Times New Roman" w:cs="Times New Roman"/>
          <w:b/>
          <w:bCs/>
        </w:rPr>
        <w:t>3</w:t>
      </w:r>
      <w:r w:rsidRPr="00B37E92">
        <w:rPr>
          <w:rFonts w:ascii="Times New Roman" w:hAnsi="Times New Roman" w:cs="Times New Roman"/>
          <w:b/>
          <w:bCs/>
        </w:rPr>
        <w:tab/>
        <w:t>Entry into force and duration</w:t>
      </w:r>
    </w:p>
    <w:p w14:paraId="64D6D09F" w14:textId="77777777" w:rsidR="00B37E92" w:rsidRPr="00B37E92" w:rsidRDefault="00B37E92" w:rsidP="00B37E92">
      <w:pPr>
        <w:spacing w:after="0" w:line="240" w:lineRule="auto"/>
        <w:rPr>
          <w:rFonts w:ascii="Times New Roman" w:hAnsi="Times New Roman" w:cs="Times New Roman"/>
        </w:rPr>
      </w:pPr>
      <w:r w:rsidRPr="00B37E92">
        <w:rPr>
          <w:rFonts w:ascii="Times New Roman" w:hAnsi="Times New Roman" w:cs="Times New Roman"/>
        </w:rPr>
        <w:t>This contract enters into force on the date on which the last party signs it.</w:t>
      </w:r>
    </w:p>
    <w:p w14:paraId="200E507C" w14:textId="77777777" w:rsidR="00B37E92" w:rsidRPr="00B37E92" w:rsidRDefault="00B37E92" w:rsidP="00B37E92">
      <w:pPr>
        <w:spacing w:after="0" w:line="240" w:lineRule="auto"/>
        <w:rPr>
          <w:rFonts w:ascii="Times New Roman" w:hAnsi="Times New Roman" w:cs="Times New Roman"/>
        </w:rPr>
      </w:pPr>
      <w:r w:rsidRPr="00B37E92">
        <w:rPr>
          <w:rFonts w:ascii="Times New Roman" w:hAnsi="Times New Roman" w:cs="Times New Roman"/>
        </w:rPr>
        <w:t>The maximum duration of this contract is [</w:t>
      </w:r>
      <w:r w:rsidRPr="00B37E92">
        <w:rPr>
          <w:rFonts w:ascii="Times New Roman" w:hAnsi="Times New Roman" w:cs="Times New Roman"/>
          <w:highlight w:val="yellow"/>
        </w:rPr>
        <w:t>insert number] [days/weeks/months/years</w:t>
      </w:r>
      <w:r w:rsidRPr="00B37E92">
        <w:rPr>
          <w:rFonts w:ascii="Times New Roman" w:hAnsi="Times New Roman" w:cs="Times New Roman"/>
        </w:rPr>
        <w:t>] from the date this contract enters into force.</w:t>
      </w:r>
    </w:p>
    <w:p w14:paraId="60326E07" w14:textId="77777777" w:rsidR="00B37E92" w:rsidRPr="00B37E92" w:rsidRDefault="00B37E92" w:rsidP="00B37E92">
      <w:pPr>
        <w:spacing w:after="0" w:line="240" w:lineRule="auto"/>
        <w:rPr>
          <w:rFonts w:ascii="Times New Roman" w:hAnsi="Times New Roman" w:cs="Times New Roman"/>
        </w:rPr>
      </w:pPr>
    </w:p>
    <w:p w14:paraId="09B3D93D" w14:textId="77777777" w:rsidR="00B37E92" w:rsidRPr="00B37E92" w:rsidRDefault="00B37E92" w:rsidP="00B37E92">
      <w:pPr>
        <w:spacing w:after="0" w:line="240" w:lineRule="auto"/>
        <w:rPr>
          <w:rFonts w:ascii="Times New Roman" w:hAnsi="Times New Roman" w:cs="Times New Roman"/>
          <w:b/>
          <w:bCs/>
        </w:rPr>
      </w:pPr>
      <w:r w:rsidRPr="00B37E92">
        <w:rPr>
          <w:rFonts w:ascii="Times New Roman" w:hAnsi="Times New Roman" w:cs="Times New Roman"/>
          <w:b/>
          <w:bCs/>
        </w:rPr>
        <w:t>4.</w:t>
      </w:r>
      <w:r w:rsidRPr="00B37E92">
        <w:rPr>
          <w:rFonts w:ascii="Times New Roman" w:hAnsi="Times New Roman" w:cs="Times New Roman"/>
          <w:b/>
          <w:bCs/>
        </w:rPr>
        <w:tab/>
        <w:t>Bank account</w:t>
      </w:r>
    </w:p>
    <w:p w14:paraId="53A1B2B4" w14:textId="77777777" w:rsidR="00B37E92" w:rsidRPr="00B37E92" w:rsidRDefault="00B37E92" w:rsidP="00B37E92">
      <w:pPr>
        <w:spacing w:after="0" w:line="240" w:lineRule="auto"/>
        <w:rPr>
          <w:rFonts w:ascii="Times New Roman" w:hAnsi="Times New Roman" w:cs="Times New Roman"/>
        </w:rPr>
      </w:pPr>
      <w:r w:rsidRPr="00B37E92">
        <w:rPr>
          <w:rFonts w:ascii="Times New Roman" w:hAnsi="Times New Roman" w:cs="Times New Roman"/>
        </w:rPr>
        <w:t xml:space="preserve">Payments shall be made in accordance with the special conditions into the following bank account: </w:t>
      </w:r>
    </w:p>
    <w:p w14:paraId="7D519068" w14:textId="77777777" w:rsidR="00B37E92" w:rsidRPr="00B37E92" w:rsidRDefault="00B37E92" w:rsidP="00B37E92">
      <w:pPr>
        <w:spacing w:after="0" w:line="240" w:lineRule="auto"/>
        <w:rPr>
          <w:rFonts w:ascii="Times New Roman" w:hAnsi="Times New Roman" w:cs="Times New Roman"/>
        </w:rPr>
      </w:pPr>
      <w:r w:rsidRPr="00B37E92">
        <w:rPr>
          <w:rFonts w:ascii="Times New Roman" w:hAnsi="Times New Roman" w:cs="Times New Roman"/>
        </w:rPr>
        <w:t>Name of bank: [</w:t>
      </w:r>
      <w:r w:rsidRPr="00B37E92">
        <w:rPr>
          <w:rFonts w:ascii="Times New Roman" w:hAnsi="Times New Roman" w:cs="Times New Roman"/>
          <w:highlight w:val="yellow"/>
        </w:rPr>
        <w:t>insert bank name</w:t>
      </w:r>
      <w:r w:rsidRPr="00B37E92">
        <w:rPr>
          <w:rFonts w:ascii="Times New Roman" w:hAnsi="Times New Roman" w:cs="Times New Roman"/>
        </w:rPr>
        <w:t>]</w:t>
      </w:r>
    </w:p>
    <w:p w14:paraId="3D1DF100" w14:textId="77777777" w:rsidR="00B37E92" w:rsidRPr="00B37E92" w:rsidRDefault="00B37E92" w:rsidP="00B37E92">
      <w:pPr>
        <w:spacing w:after="0" w:line="240" w:lineRule="auto"/>
        <w:rPr>
          <w:rFonts w:ascii="Times New Roman" w:hAnsi="Times New Roman" w:cs="Times New Roman"/>
        </w:rPr>
      </w:pPr>
      <w:r w:rsidRPr="00B37E92">
        <w:rPr>
          <w:rFonts w:ascii="Times New Roman" w:hAnsi="Times New Roman" w:cs="Times New Roman"/>
        </w:rPr>
        <w:t>Exact denomination of account holder: [</w:t>
      </w:r>
      <w:r w:rsidRPr="00B37E92">
        <w:rPr>
          <w:rFonts w:ascii="Times New Roman" w:hAnsi="Times New Roman" w:cs="Times New Roman"/>
          <w:highlight w:val="yellow"/>
        </w:rPr>
        <w:t>full name of account holder</w:t>
      </w:r>
      <w:r w:rsidRPr="00B37E92">
        <w:rPr>
          <w:rFonts w:ascii="Times New Roman" w:hAnsi="Times New Roman" w:cs="Times New Roman"/>
        </w:rPr>
        <w:t>]</w:t>
      </w:r>
    </w:p>
    <w:p w14:paraId="40B3535C" w14:textId="77777777" w:rsidR="00B37E92" w:rsidRPr="00B37E92" w:rsidRDefault="00B37E92" w:rsidP="00B37E92">
      <w:pPr>
        <w:spacing w:after="0" w:line="240" w:lineRule="auto"/>
        <w:rPr>
          <w:rFonts w:ascii="Times New Roman" w:hAnsi="Times New Roman" w:cs="Times New Roman"/>
        </w:rPr>
      </w:pPr>
      <w:r w:rsidRPr="00B37E92">
        <w:rPr>
          <w:rFonts w:ascii="Times New Roman" w:hAnsi="Times New Roman" w:cs="Times New Roman"/>
        </w:rPr>
        <w:t>Bank account number: [</w:t>
      </w:r>
      <w:r w:rsidRPr="00B37E92">
        <w:rPr>
          <w:rFonts w:ascii="Times New Roman" w:hAnsi="Times New Roman" w:cs="Times New Roman"/>
          <w:highlight w:val="yellow"/>
        </w:rPr>
        <w:t>insert bank account number</w:t>
      </w:r>
      <w:r w:rsidRPr="00B37E92">
        <w:rPr>
          <w:rFonts w:ascii="Times New Roman" w:hAnsi="Times New Roman" w:cs="Times New Roman"/>
        </w:rPr>
        <w:t>].</w:t>
      </w:r>
    </w:p>
    <w:p w14:paraId="3AC9924A" w14:textId="77777777" w:rsidR="00B37E92" w:rsidRDefault="00B37E92" w:rsidP="00B37E92">
      <w:pPr>
        <w:spacing w:after="0" w:line="240" w:lineRule="auto"/>
        <w:ind w:firstLine="720"/>
        <w:rPr>
          <w:rFonts w:ascii="Times New Roman" w:hAnsi="Times New Roman" w:cs="Times New Roman"/>
        </w:rPr>
      </w:pPr>
    </w:p>
    <w:p w14:paraId="60111F34" w14:textId="77777777" w:rsidR="003F7FB5" w:rsidRPr="00B37E92" w:rsidRDefault="003F7FB5" w:rsidP="00B37E92">
      <w:pPr>
        <w:spacing w:after="0" w:line="240" w:lineRule="auto"/>
        <w:ind w:firstLine="720"/>
        <w:rPr>
          <w:rFonts w:ascii="Times New Roman" w:hAnsi="Times New Roman" w:cs="Times New Roman"/>
        </w:rPr>
      </w:pPr>
    </w:p>
    <w:p w14:paraId="0677CC70" w14:textId="77777777" w:rsidR="00B37E92" w:rsidRPr="00B37E92" w:rsidRDefault="00B37E92" w:rsidP="00B37E92">
      <w:pPr>
        <w:spacing w:after="0" w:line="240" w:lineRule="auto"/>
        <w:ind w:firstLine="720"/>
        <w:rPr>
          <w:rFonts w:ascii="Times New Roman" w:hAnsi="Times New Roman" w:cs="Times New Roman"/>
        </w:rPr>
      </w:pPr>
    </w:p>
    <w:p w14:paraId="78EAB544" w14:textId="77777777" w:rsidR="00B37E92" w:rsidRPr="00B37E92" w:rsidRDefault="00B37E92" w:rsidP="00B37E92">
      <w:pPr>
        <w:spacing w:after="0" w:line="240" w:lineRule="auto"/>
        <w:jc w:val="both"/>
        <w:textAlignment w:val="baseline"/>
        <w:rPr>
          <w:rFonts w:ascii="Times New Roman" w:hAnsi="Times New Roman" w:cs="Times New Roman"/>
          <w:b/>
          <w:bCs/>
          <w:color w:val="000000"/>
          <w:lang w:val="en-GB" w:eastAsia="fr-BE"/>
        </w:rPr>
      </w:pPr>
      <w:r w:rsidRPr="00B37E92">
        <w:rPr>
          <w:rFonts w:ascii="Times New Roman" w:hAnsi="Times New Roman" w:cs="Times New Roman"/>
          <w:b/>
          <w:bCs/>
          <w:color w:val="000000"/>
          <w:lang w:val="en-GB" w:eastAsia="fr-BE"/>
        </w:rPr>
        <w:t>Signatures</w:t>
      </w:r>
    </w:p>
    <w:p w14:paraId="5F38D7D4" w14:textId="77777777" w:rsidR="00B37E92" w:rsidRPr="00B37E92" w:rsidRDefault="00B37E92" w:rsidP="00B37E92">
      <w:pPr>
        <w:spacing w:after="0" w:line="240" w:lineRule="auto"/>
        <w:jc w:val="both"/>
        <w:textAlignment w:val="baseline"/>
        <w:rPr>
          <w:rFonts w:ascii="Times New Roman" w:hAnsi="Times New Roman" w:cs="Times New Roman"/>
          <w:b/>
          <w:bCs/>
          <w:color w:val="000000"/>
          <w:sz w:val="24"/>
          <w:szCs w:val="24"/>
          <w:lang w:val="en-GB" w:eastAsia="fr-BE"/>
        </w:rPr>
      </w:pPr>
    </w:p>
    <w:tbl>
      <w:tblPr>
        <w:tblW w:w="5414" w:type="pct"/>
        <w:tblInd w:w="-142" w:type="dxa"/>
        <w:tblLook w:val="0000" w:firstRow="0" w:lastRow="0" w:firstColumn="0" w:lastColumn="0" w:noHBand="0" w:noVBand="0"/>
      </w:tblPr>
      <w:tblGrid>
        <w:gridCol w:w="4397"/>
        <w:gridCol w:w="4958"/>
      </w:tblGrid>
      <w:tr w:rsidR="00B37E92" w:rsidRPr="00B37E92" w14:paraId="64089875" w14:textId="77777777" w:rsidTr="00243DF9">
        <w:trPr>
          <w:trHeight w:val="10"/>
        </w:trPr>
        <w:tc>
          <w:tcPr>
            <w:tcW w:w="2350" w:type="pct"/>
          </w:tcPr>
          <w:p w14:paraId="22BCD009" w14:textId="77777777" w:rsidR="00B37E92" w:rsidRPr="00B37E92" w:rsidRDefault="00B37E92" w:rsidP="00B37E92">
            <w:pPr>
              <w:spacing w:after="0" w:line="240" w:lineRule="auto"/>
              <w:rPr>
                <w:rFonts w:ascii="Times New Roman" w:hAnsi="Times New Roman" w:cs="Times New Roman"/>
                <w:b/>
                <w:bCs/>
                <w:snapToGrid w:val="0"/>
                <w:lang w:val="sv-SE"/>
              </w:rPr>
            </w:pPr>
            <w:r w:rsidRPr="00B37E92">
              <w:rPr>
                <w:rFonts w:ascii="Times New Roman" w:hAnsi="Times New Roman" w:cs="Times New Roman"/>
                <w:b/>
                <w:bCs/>
                <w:snapToGrid w:val="0"/>
                <w:lang w:val="sv-SE"/>
              </w:rPr>
              <w:t>For the Contractor</w:t>
            </w:r>
          </w:p>
        </w:tc>
        <w:tc>
          <w:tcPr>
            <w:tcW w:w="2650" w:type="pct"/>
            <w:vAlign w:val="bottom"/>
          </w:tcPr>
          <w:p w14:paraId="4085B1F3" w14:textId="77777777" w:rsidR="00B37E92" w:rsidRPr="00B37E92" w:rsidRDefault="00B37E92" w:rsidP="00B37E92">
            <w:pPr>
              <w:spacing w:after="0" w:line="240" w:lineRule="auto"/>
              <w:ind w:left="39"/>
              <w:rPr>
                <w:rFonts w:ascii="Times New Roman" w:hAnsi="Times New Roman" w:cs="Times New Roman"/>
                <w:b/>
                <w:bCs/>
                <w:snapToGrid w:val="0"/>
                <w:lang w:val="sv-SE"/>
              </w:rPr>
            </w:pPr>
            <w:r w:rsidRPr="00B37E92">
              <w:rPr>
                <w:rFonts w:ascii="Times New Roman" w:hAnsi="Times New Roman" w:cs="Times New Roman"/>
                <w:b/>
                <w:bCs/>
                <w:snapToGrid w:val="0"/>
                <w:lang w:val="sv-SE"/>
              </w:rPr>
              <w:t>For the Contracting Authority</w:t>
            </w:r>
          </w:p>
        </w:tc>
      </w:tr>
      <w:tr w:rsidR="00B37E92" w:rsidRPr="00B37E92" w14:paraId="42A8350F" w14:textId="77777777" w:rsidTr="00243DF9">
        <w:trPr>
          <w:cantSplit/>
          <w:trHeight w:val="273"/>
        </w:trPr>
        <w:tc>
          <w:tcPr>
            <w:tcW w:w="2350" w:type="pct"/>
          </w:tcPr>
          <w:p w14:paraId="38CDB0E6" w14:textId="77777777" w:rsidR="00B37E92" w:rsidRPr="00B37E92" w:rsidRDefault="00B37E92" w:rsidP="00B37E92">
            <w:pPr>
              <w:spacing w:before="240" w:after="0" w:line="240" w:lineRule="auto"/>
              <w:rPr>
                <w:rFonts w:ascii="Times New Roman" w:hAnsi="Times New Roman" w:cs="Times New Roman"/>
                <w:lang w:val="sv-SE"/>
              </w:rPr>
            </w:pPr>
            <w:r w:rsidRPr="00B37E92">
              <w:rPr>
                <w:rFonts w:ascii="Times New Roman" w:hAnsi="Times New Roman" w:cs="Times New Roman"/>
                <w:lang w:val="sv-SE"/>
              </w:rPr>
              <w:t>Name:</w:t>
            </w:r>
          </w:p>
        </w:tc>
        <w:tc>
          <w:tcPr>
            <w:tcW w:w="2650" w:type="pct"/>
          </w:tcPr>
          <w:p w14:paraId="46082CB7" w14:textId="0DBCAE8F" w:rsidR="00B37E92" w:rsidRPr="00B37E92" w:rsidRDefault="00B37E92" w:rsidP="00B37E92">
            <w:pPr>
              <w:spacing w:before="240" w:after="0" w:line="240" w:lineRule="auto"/>
              <w:rPr>
                <w:rFonts w:ascii="Times New Roman" w:hAnsi="Times New Roman" w:cs="Times New Roman"/>
                <w:lang w:val="sv-SE"/>
              </w:rPr>
            </w:pPr>
            <w:r w:rsidRPr="00B37E92">
              <w:rPr>
                <w:rFonts w:ascii="Times New Roman" w:hAnsi="Times New Roman" w:cs="Times New Roman"/>
                <w:lang w:val="sv-SE"/>
              </w:rPr>
              <w:t>Name: Mirko Đurović</w:t>
            </w:r>
          </w:p>
        </w:tc>
      </w:tr>
      <w:tr w:rsidR="00B37E92" w:rsidRPr="00B37E92" w14:paraId="51192350" w14:textId="77777777" w:rsidTr="00243DF9">
        <w:trPr>
          <w:cantSplit/>
          <w:trHeight w:val="422"/>
        </w:trPr>
        <w:tc>
          <w:tcPr>
            <w:tcW w:w="2350" w:type="pct"/>
          </w:tcPr>
          <w:p w14:paraId="4A084C5A" w14:textId="77777777" w:rsidR="00B37E92" w:rsidRPr="00B37E92" w:rsidRDefault="00B37E92" w:rsidP="00B37E92">
            <w:pPr>
              <w:tabs>
                <w:tab w:val="center" w:pos="1849"/>
              </w:tabs>
              <w:spacing w:after="0" w:line="240" w:lineRule="auto"/>
              <w:rPr>
                <w:rFonts w:ascii="Times New Roman" w:hAnsi="Times New Roman" w:cs="Times New Roman"/>
                <w:lang w:val="sv-SE"/>
              </w:rPr>
            </w:pPr>
            <w:r w:rsidRPr="00B37E92">
              <w:rPr>
                <w:rFonts w:ascii="Times New Roman" w:hAnsi="Times New Roman" w:cs="Times New Roman"/>
                <w:lang w:val="sv-SE"/>
              </w:rPr>
              <w:t>Title:</w:t>
            </w:r>
            <w:r w:rsidRPr="00B37E92">
              <w:rPr>
                <w:rFonts w:ascii="Times New Roman" w:hAnsi="Times New Roman" w:cs="Times New Roman"/>
                <w:lang w:val="sv-SE"/>
              </w:rPr>
              <w:tab/>
            </w:r>
          </w:p>
        </w:tc>
        <w:tc>
          <w:tcPr>
            <w:tcW w:w="2650" w:type="pct"/>
          </w:tcPr>
          <w:p w14:paraId="3B65F29C" w14:textId="5956FF00" w:rsidR="00B37E92" w:rsidRPr="00B37E92" w:rsidRDefault="00B37E92" w:rsidP="00B37E92">
            <w:pPr>
              <w:spacing w:after="0" w:line="240" w:lineRule="auto"/>
              <w:rPr>
                <w:rFonts w:ascii="Times New Roman" w:hAnsi="Times New Roman" w:cs="Times New Roman"/>
                <w:lang w:val="sv-SE"/>
              </w:rPr>
            </w:pPr>
            <w:r w:rsidRPr="00B37E92">
              <w:rPr>
                <w:rFonts w:ascii="Times New Roman" w:hAnsi="Times New Roman" w:cs="Times New Roman"/>
                <w:lang w:val="sv-SE"/>
              </w:rPr>
              <w:t>Title: Director</w:t>
            </w:r>
          </w:p>
        </w:tc>
      </w:tr>
      <w:tr w:rsidR="00B37E92" w:rsidRPr="00B37E92" w14:paraId="7618C7C7" w14:textId="77777777" w:rsidTr="00243DF9">
        <w:trPr>
          <w:cantSplit/>
          <w:trHeight w:val="878"/>
        </w:trPr>
        <w:tc>
          <w:tcPr>
            <w:tcW w:w="2350" w:type="pct"/>
          </w:tcPr>
          <w:p w14:paraId="4C6C8955" w14:textId="77777777" w:rsidR="00B37E92" w:rsidRPr="00B37E92" w:rsidRDefault="00B37E92" w:rsidP="00B37E92">
            <w:pPr>
              <w:spacing w:after="0" w:line="240" w:lineRule="auto"/>
              <w:rPr>
                <w:rFonts w:ascii="Times New Roman" w:hAnsi="Times New Roman" w:cs="Times New Roman"/>
                <w:lang w:val="sv-SE"/>
              </w:rPr>
            </w:pPr>
          </w:p>
          <w:p w14:paraId="7ADD507A" w14:textId="77777777" w:rsidR="00B37E92" w:rsidRPr="00B37E92" w:rsidRDefault="00B37E92" w:rsidP="00B37E92">
            <w:pPr>
              <w:spacing w:after="0" w:line="240" w:lineRule="auto"/>
              <w:rPr>
                <w:rFonts w:ascii="Times New Roman" w:hAnsi="Times New Roman" w:cs="Times New Roman"/>
                <w:lang w:val="sv-SE"/>
              </w:rPr>
            </w:pPr>
            <w:r w:rsidRPr="00B37E92">
              <w:rPr>
                <w:rFonts w:ascii="Times New Roman" w:hAnsi="Times New Roman" w:cs="Times New Roman"/>
                <w:lang w:val="sv-SE"/>
              </w:rPr>
              <w:t>Signature:</w:t>
            </w:r>
          </w:p>
        </w:tc>
        <w:tc>
          <w:tcPr>
            <w:tcW w:w="2650" w:type="pct"/>
          </w:tcPr>
          <w:p w14:paraId="176546EB" w14:textId="77777777" w:rsidR="00B37E92" w:rsidRPr="00B37E92" w:rsidRDefault="00B37E92" w:rsidP="00B37E92">
            <w:pPr>
              <w:spacing w:after="0" w:line="240" w:lineRule="auto"/>
              <w:rPr>
                <w:rFonts w:ascii="Times New Roman" w:hAnsi="Times New Roman" w:cs="Times New Roman"/>
                <w:lang w:val="sv-SE"/>
              </w:rPr>
            </w:pPr>
          </w:p>
          <w:p w14:paraId="235E5CBF" w14:textId="77777777" w:rsidR="00B37E92" w:rsidRPr="00B37E92" w:rsidRDefault="00B37E92" w:rsidP="00B37E92">
            <w:pPr>
              <w:spacing w:after="0" w:line="240" w:lineRule="auto"/>
              <w:rPr>
                <w:rFonts w:ascii="Times New Roman" w:hAnsi="Times New Roman" w:cs="Times New Roman"/>
                <w:lang w:val="sv-SE"/>
              </w:rPr>
            </w:pPr>
            <w:r w:rsidRPr="00B37E92">
              <w:rPr>
                <w:rFonts w:ascii="Times New Roman" w:hAnsi="Times New Roman" w:cs="Times New Roman"/>
                <w:lang w:val="sv-SE"/>
              </w:rPr>
              <w:t>Signature:</w:t>
            </w:r>
          </w:p>
        </w:tc>
      </w:tr>
      <w:tr w:rsidR="00B37E92" w:rsidRPr="00B37E92" w14:paraId="2E68C5EB" w14:textId="77777777" w:rsidTr="00243DF9">
        <w:trPr>
          <w:cantSplit/>
          <w:trHeight w:val="299"/>
        </w:trPr>
        <w:tc>
          <w:tcPr>
            <w:tcW w:w="2350" w:type="pct"/>
          </w:tcPr>
          <w:p w14:paraId="2FB50692" w14:textId="77777777" w:rsidR="00B37E92" w:rsidRPr="00B37E92" w:rsidRDefault="00B37E92" w:rsidP="00B37E92">
            <w:pPr>
              <w:spacing w:after="0" w:line="240" w:lineRule="auto"/>
              <w:rPr>
                <w:rFonts w:ascii="Times New Roman" w:hAnsi="Times New Roman" w:cs="Times New Roman"/>
                <w:lang w:val="sv-SE"/>
              </w:rPr>
            </w:pPr>
            <w:r w:rsidRPr="00B37E92">
              <w:rPr>
                <w:rFonts w:ascii="Times New Roman" w:hAnsi="Times New Roman" w:cs="Times New Roman"/>
                <w:lang w:val="sv-SE"/>
              </w:rPr>
              <w:t>Date:</w:t>
            </w:r>
          </w:p>
        </w:tc>
        <w:tc>
          <w:tcPr>
            <w:tcW w:w="2650" w:type="pct"/>
          </w:tcPr>
          <w:p w14:paraId="4EC9CA75" w14:textId="77777777" w:rsidR="00B37E92" w:rsidRPr="00B37E92" w:rsidRDefault="00B37E92" w:rsidP="00B37E92">
            <w:pPr>
              <w:spacing w:after="0" w:line="240" w:lineRule="auto"/>
              <w:rPr>
                <w:rFonts w:ascii="Times New Roman" w:hAnsi="Times New Roman" w:cs="Times New Roman"/>
                <w:lang w:val="sv-SE"/>
              </w:rPr>
            </w:pPr>
            <w:r w:rsidRPr="00B37E92">
              <w:rPr>
                <w:rFonts w:ascii="Times New Roman" w:hAnsi="Times New Roman" w:cs="Times New Roman"/>
                <w:lang w:val="sv-SE"/>
              </w:rPr>
              <w:t>Date:</w:t>
            </w:r>
          </w:p>
        </w:tc>
      </w:tr>
    </w:tbl>
    <w:p w14:paraId="0D47072B" w14:textId="25A193AC" w:rsidR="00C26C64" w:rsidRDefault="00C26C64" w:rsidP="00B37E92">
      <w:pPr>
        <w:spacing w:after="0" w:line="240" w:lineRule="auto"/>
        <w:ind w:firstLine="720"/>
        <w:rPr>
          <w:rFonts w:ascii="Times New Roman" w:hAnsi="Times New Roman" w:cs="Times New Roman"/>
        </w:rPr>
      </w:pPr>
    </w:p>
    <w:p w14:paraId="42AB042D" w14:textId="35CC1242" w:rsidR="00C26C64" w:rsidRDefault="00C26C64" w:rsidP="00C26C64">
      <w:pPr>
        <w:rPr>
          <w:rFonts w:ascii="Times New Roman" w:hAnsi="Times New Roman" w:cs="Times New Roman"/>
        </w:rPr>
      </w:pPr>
    </w:p>
    <w:p w14:paraId="70E534A2" w14:textId="24210FB5" w:rsidR="00C26C64" w:rsidRDefault="00C26C64" w:rsidP="00C26C64">
      <w:pPr>
        <w:rPr>
          <w:rFonts w:ascii="Times New Roman" w:hAnsi="Times New Roman" w:cs="Times New Roman"/>
        </w:rPr>
      </w:pPr>
    </w:p>
    <w:p w14:paraId="2364591D" w14:textId="5BBB7684" w:rsidR="00B37E92" w:rsidRPr="00C26C64" w:rsidRDefault="00C26C64" w:rsidP="00C26C64">
      <w:pPr>
        <w:tabs>
          <w:tab w:val="left" w:pos="5250"/>
        </w:tabs>
        <w:rPr>
          <w:rFonts w:ascii="Times New Roman" w:hAnsi="Times New Roman" w:cs="Times New Roman"/>
        </w:rPr>
      </w:pPr>
      <w:r>
        <w:rPr>
          <w:rFonts w:ascii="Times New Roman" w:hAnsi="Times New Roman" w:cs="Times New Roman"/>
        </w:rPr>
        <w:tab/>
      </w:r>
      <w:bookmarkStart w:id="0" w:name="_GoBack"/>
      <w:bookmarkEnd w:id="0"/>
    </w:p>
    <w:sectPr w:rsidR="00B37E92" w:rsidRPr="00C26C64" w:rsidSect="00615A05">
      <w:headerReference w:type="default" r:id="rId8"/>
      <w:pgSz w:w="12240" w:h="15840"/>
      <w:pgMar w:top="1440" w:right="1800" w:bottom="1440" w:left="1800" w:header="28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2ECBD7" w14:textId="77777777" w:rsidR="00C126C4" w:rsidRDefault="00C126C4" w:rsidP="00615A05">
      <w:pPr>
        <w:spacing w:after="0" w:line="240" w:lineRule="auto"/>
      </w:pPr>
      <w:r>
        <w:separator/>
      </w:r>
    </w:p>
  </w:endnote>
  <w:endnote w:type="continuationSeparator" w:id="0">
    <w:p w14:paraId="375C3DF5" w14:textId="77777777" w:rsidR="00C126C4" w:rsidRDefault="00C126C4" w:rsidP="00615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51EC95" w14:textId="77777777" w:rsidR="00C126C4" w:rsidRDefault="00C126C4" w:rsidP="00615A05">
      <w:pPr>
        <w:spacing w:after="0" w:line="240" w:lineRule="auto"/>
      </w:pPr>
      <w:r>
        <w:separator/>
      </w:r>
    </w:p>
  </w:footnote>
  <w:footnote w:type="continuationSeparator" w:id="0">
    <w:p w14:paraId="0601B796" w14:textId="77777777" w:rsidR="00C126C4" w:rsidRDefault="00C126C4" w:rsidP="00615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A96A7" w14:textId="36CA7B51" w:rsidR="00615A05" w:rsidRDefault="00B37E92">
    <w:pPr>
      <w:pStyle w:val="Header"/>
    </w:pPr>
    <w:r w:rsidRPr="00CA259F">
      <w:rPr>
        <w:noProof/>
      </w:rPr>
      <w:drawing>
        <wp:inline distT="0" distB="0" distL="0" distR="0" wp14:anchorId="10E9B675" wp14:editId="71096CC9">
          <wp:extent cx="2743200" cy="1095375"/>
          <wp:effectExtent l="0" t="0" r="0" b="9525"/>
          <wp:docPr id="2029754749" name="Picture 1" descr="A close-up of a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close-up of a flag&#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1095375"/>
                  </a:xfrm>
                  <a:prstGeom prst="rect">
                    <a:avLst/>
                  </a:prstGeom>
                  <a:noFill/>
                  <a:ln>
                    <a:noFill/>
                  </a:ln>
                </pic:spPr>
              </pic:pic>
            </a:graphicData>
          </a:graphic>
        </wp:inline>
      </w:drawing>
    </w:r>
  </w:p>
  <w:p w14:paraId="2A8D45A8" w14:textId="77777777" w:rsidR="00615A05" w:rsidRDefault="00615A05">
    <w:pPr>
      <w:pStyle w:val="Header"/>
    </w:pPr>
  </w:p>
  <w:p w14:paraId="4AD5EDAB" w14:textId="77777777" w:rsidR="00615A05" w:rsidRDefault="00615A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04AF5"/>
    <w:rsid w:val="00034616"/>
    <w:rsid w:val="0006063C"/>
    <w:rsid w:val="00094F0F"/>
    <w:rsid w:val="000A121E"/>
    <w:rsid w:val="0015074B"/>
    <w:rsid w:val="0029639D"/>
    <w:rsid w:val="00326F90"/>
    <w:rsid w:val="00391397"/>
    <w:rsid w:val="003F7FB5"/>
    <w:rsid w:val="005B68F2"/>
    <w:rsid w:val="00615A05"/>
    <w:rsid w:val="00622F6E"/>
    <w:rsid w:val="00650DEA"/>
    <w:rsid w:val="00674A2F"/>
    <w:rsid w:val="006B1F82"/>
    <w:rsid w:val="00716DFD"/>
    <w:rsid w:val="00842B58"/>
    <w:rsid w:val="009F47DB"/>
    <w:rsid w:val="00AA1D8D"/>
    <w:rsid w:val="00AE4E75"/>
    <w:rsid w:val="00B37E92"/>
    <w:rsid w:val="00B47730"/>
    <w:rsid w:val="00C126C4"/>
    <w:rsid w:val="00C26C64"/>
    <w:rsid w:val="00C80D72"/>
    <w:rsid w:val="00CB0664"/>
    <w:rsid w:val="00D4036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C6D080"/>
  <w14:defaultImageDpi w14:val="300"/>
  <w15:docId w15:val="{B3A74C4C-CE55-4435-B7DC-1940199E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D5C59-7A70-4283-8D0E-EBDC7816F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Pages>
  <Words>359</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2402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Biljana Trtica</cp:lastModifiedBy>
  <cp:revision>16</cp:revision>
  <dcterms:created xsi:type="dcterms:W3CDTF">2025-07-24T11:01:00Z</dcterms:created>
  <dcterms:modified xsi:type="dcterms:W3CDTF">2025-09-30T10:43:00Z</dcterms:modified>
  <cp:category/>
</cp:coreProperties>
</file>